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rPr>
          <w:b/>
          <w:color w:val="FF0000"/>
          <w:sz w:val="32"/>
        </w:rPr>
        <w:t>Server235 - paperless Service Exception Report</w:t>
      </w:r>
    </w:p>
    <w:p/>
    <w:p>
      <w:pPr>
        <w:pStyle w:val="Heading2"/>
        <w:jc w:val="left"/>
      </w:pPr>
      <w:r>
        <w:t>Server Information</w:t>
      </w:r>
    </w:p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Server Name</w:t>
            </w:r>
          </w:p>
        </w:tc>
        <w:tc>
          <w:tcPr>
            <w:tcW w:type="dxa" w:w="4320"/>
          </w:tcPr>
          <w:p>
            <w:r>
              <w:t>Server235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IP Address</w:t>
            </w:r>
          </w:p>
        </w:tc>
        <w:tc>
          <w:tcPr>
            <w:tcW w:type="dxa" w:w="4320"/>
          </w:tcPr>
          <w:p>
            <w:r>
              <w:t>192.168.5.235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SSH Port</w:t>
            </w:r>
          </w:p>
        </w:tc>
        <w:tc>
          <w:tcPr>
            <w:tcW w:type="dxa" w:w="4320"/>
          </w:tcPr>
          <w:p>
            <w:r>
              <w:t>22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Username</w:t>
            </w:r>
          </w:p>
        </w:tc>
        <w:tc>
          <w:tcPr>
            <w:tcW w:type="dxa" w:w="4320"/>
          </w:tcPr>
          <w:p>
            <w:r>
              <w:t>root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Auth Type</w:t>
            </w:r>
          </w:p>
        </w:tc>
        <w:tc>
          <w:tcPr>
            <w:tcW w:type="dxa" w:w="4320"/>
          </w:tcPr>
          <w:p>
            <w:r>
              <w:t>Private Key</w:t>
            </w:r>
          </w:p>
        </w:tc>
      </w:tr>
    </w:tbl>
    <w:p/>
    <w:p>
      <w:pPr>
        <w:pStyle w:val="Heading2"/>
        <w:jc w:val="left"/>
      </w:pPr>
      <w:r>
        <w:t>Detection Information</w:t>
      </w:r>
    </w:p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Detection Time</w:t>
            </w:r>
          </w:p>
        </w:tc>
        <w:tc>
          <w:tcPr>
            <w:tcW w:type="dxa" w:w="4320"/>
          </w:tcPr>
          <w:p>
            <w:r>
              <w:t>2025-06-12 18:49:13</w:t>
            </w:r>
          </w:p>
        </w:tc>
      </w:tr>
    </w:tbl>
    <w:p/>
    <w:p>
      <w:pPr>
        <w:pStyle w:val="Heading2"/>
        <w:jc w:val="left"/>
      </w:pPr>
      <w:r>
        <w:t>Service Status Details</w:t>
      </w:r>
    </w:p>
    <w:tbl>
      <w:tblPr>
        <w:tblStyle w:val="MediumShading1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Container Name</w:t>
            </w:r>
          </w:p>
        </w:tc>
        <w:tc>
          <w:tcPr>
            <w:tcW w:type="dxa" w:w="4320"/>
          </w:tcPr>
          <w:p>
            <w:r>
              <w:t>paperless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Container ID</w:t>
            </w:r>
          </w:p>
        </w:tc>
        <w:tc>
          <w:tcPr>
            <w:tcW w:type="dxa" w:w="4320"/>
          </w:tcPr>
          <w:p>
            <w:r>
              <w:t>238d4c486795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Image</w:t>
            </w:r>
          </w:p>
        </w:tc>
        <w:tc>
          <w:tcPr>
            <w:tcW w:type="dxa" w:w="4320"/>
          </w:tcPr>
          <w:p>
            <w:r>
              <w:t>paperless:v1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Status</w:t>
            </w:r>
          </w:p>
        </w:tc>
        <w:tc>
          <w:tcPr>
            <w:tcW w:type="dxa" w:w="4320"/>
          </w:tcPr>
          <w:p>
            <w:r>
              <w:t>exited</w:t>
            </w:r>
          </w:p>
        </w:tc>
      </w:tr>
    </w:tbl>
    <w:p/>
    <w:p>
      <w:r>
        <w:rPr>
          <w:b/>
        </w:rPr>
        <w:t xml:space="preserve">Created: </w:t>
      </w:r>
      <w:r>
        <w:t>2025-06-07T07:45:18.245355982Z</w:t>
      </w:r>
    </w:p>
    <w:p>
      <w:r>
        <w:br w:type="page"/>
      </w:r>
    </w:p>
    <w:p>
      <w:pPr>
        <w:pStyle w:val="Heading2"/>
        <w:jc w:val="left"/>
      </w:pPr>
      <w:r>
        <w:t>Suggested Actions</w:t>
      </w:r>
    </w:p>
    <w:p>
      <w:r>
        <w:t>1. Check service logs to identify the root cause</w:t>
      </w:r>
    </w:p>
    <w:p>
      <w:r>
        <w:t>2. Try to restart the service</w:t>
      </w:r>
    </w:p>
    <w:p>
      <w:r>
        <w:t>3. Check server resource usage (CPU, Memory, Disk)</w:t>
      </w:r>
    </w:p>
    <w:p>
      <w:r>
        <w:t>4. Contact relevant developers for troubleshooting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