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测试发布-235 - paperless服务异常报告</w:t>
      </w:r>
    </w:p>
    <w:p/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服务器名称</w:t>
            </w:r>
          </w:p>
        </w:tc>
        <w:tc>
          <w:tcPr>
            <w:tcW w:type="dxa" w:w="4320"/>
          </w:tcPr>
          <w:p>
            <w:r>
              <w:t>测试发布-235</w:t>
            </w:r>
          </w:p>
        </w:tc>
      </w:tr>
      <w:tr>
        <w:tc>
          <w:tcPr>
            <w:tcW w:type="dxa" w:w="4320"/>
          </w:tcPr>
          <w:p>
            <w:r>
              <w:t>检测时间</w:t>
            </w:r>
          </w:p>
        </w:tc>
        <w:tc>
          <w:tcPr>
            <w:tcW w:type="dxa" w:w="4320"/>
          </w:tcPr>
          <w:p>
            <w:r>
              <w:t>2025-06-12 18:35:14</w:t>
            </w:r>
          </w:p>
        </w:tc>
      </w:tr>
    </w:tbl>
    <w:p/>
    <w:p>
      <w:pPr>
        <w:pStyle w:val="Heading2"/>
        <w:jc w:val="left"/>
      </w:pPr>
      <w:r>
        <w:t>服务状态详情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容器名称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容器ID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镜像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状态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创建时间: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处理建议</w:t>
      </w:r>
    </w:p>
    <w:p>
      <w:r>
        <w:t>1. 检查服务日志确认具体异常原因</w:t>
      </w:r>
    </w:p>
    <w:p>
      <w:r>
        <w:t>2. 尝试重启服务</w:t>
      </w:r>
    </w:p>
    <w:p>
      <w:r>
        <w:t>3. 检查服务器资源使用情况(CPU、内存、磁盘)</w:t>
      </w:r>
    </w:p>
    <w:p>
      <w:r>
        <w:t>4. 联系相关开发人员排查问题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hAnsi="微软雅黑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